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公共事业管理（合作办学）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李澄琦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王高玲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王高玲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400463—007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学术语言与交流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Dallas Jonathan Andrew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